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13171018" name="3dc4a67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570296" name="3dc4a670-b977-11f0-92c9-9d8a1342e4f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11570901" name="4f3fbf7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4913850" name="4f3fbf70-b977-11f0-92c9-9d8a1342e4f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16529671" name="60616dd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9634599" name="60616dd0-b977-11f0-92c9-9d8a1342e4f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/ Esszimmer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08009168" name="7156dc1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3623139" name="7156dc10-b977-11f0-92c9-9d8a1342e4f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Esszimmer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15467340" name="89e10e4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2619978" name="89e10e40-b977-11f0-92c9-9d8a1342e4f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Chalenstrasse 56, 8123 Maur</w:t>
          </w:r>
        </w:p>
        <w:p>
          <w:pPr>
            <w:spacing w:before="0" w:after="0"/>
          </w:pPr>
          <w:r>
            <w:t>546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